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朱欣叶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1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031138—005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朱欣叶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031139—005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朱欣叶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031143—005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朱欣叶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朱欣叶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400114—005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朱欣叶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朱欣叶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朱欣叶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940003—005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朱欣叶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朱欣叶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